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93DDC" w14:textId="52D02C8E" w:rsidR="00CB7F0A" w:rsidRDefault="00000000" w:rsidP="009A4AAB">
      <w:pPr>
        <w:jc w:val="center"/>
      </w:pPr>
      <w:r>
        <w:rPr>
          <w:b/>
          <w:sz w:val="28"/>
        </w:rPr>
        <w:t xml:space="preserve">Formularz cenowy </w:t>
      </w:r>
    </w:p>
    <w:p w14:paraId="7496FAE8" w14:textId="77777777" w:rsidR="00CB7F0A" w:rsidRDefault="00000000">
      <w:pPr>
        <w:spacing w:before="240"/>
      </w:pPr>
      <w:r>
        <w:rPr>
          <w:b/>
        </w:rPr>
        <w:t>Zadanie nr 1</w:t>
      </w:r>
    </w:p>
    <w:p w14:paraId="5F249C40" w14:textId="77777777" w:rsidR="00CB7F0A" w:rsidRDefault="00000000">
      <w:r>
        <w:t>Rejon Boża Wola Lokalizacja: Obwód Drogowy Kobyłka, ul. Szkolna 19, 05-270 Nadma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46"/>
        <w:gridCol w:w="1433"/>
        <w:gridCol w:w="1410"/>
        <w:gridCol w:w="1410"/>
        <w:gridCol w:w="1410"/>
        <w:gridCol w:w="1421"/>
      </w:tblGrid>
      <w:tr w:rsidR="00CB7F0A" w14:paraId="2017CCA9" w14:textId="77777777" w:rsidTr="00BF243F">
        <w:tc>
          <w:tcPr>
            <w:tcW w:w="1546" w:type="dxa"/>
          </w:tcPr>
          <w:p w14:paraId="1A8B3AC3" w14:textId="77777777" w:rsidR="00CB7F0A" w:rsidRDefault="00000000">
            <w:r>
              <w:t>Nazwa</w:t>
            </w:r>
          </w:p>
        </w:tc>
        <w:tc>
          <w:tcPr>
            <w:tcW w:w="1433" w:type="dxa"/>
          </w:tcPr>
          <w:p w14:paraId="6A5A19D0" w14:textId="77777777" w:rsidR="00CB7F0A" w:rsidRDefault="00000000">
            <w:r>
              <w:t>Częstotliwość w roku</w:t>
            </w:r>
          </w:p>
        </w:tc>
        <w:tc>
          <w:tcPr>
            <w:tcW w:w="1410" w:type="dxa"/>
          </w:tcPr>
          <w:p w14:paraId="1D9D2BA3" w14:textId="77777777" w:rsidR="00CB7F0A" w:rsidRDefault="00000000">
            <w:r>
              <w:t>ROK 2026</w:t>
            </w:r>
          </w:p>
        </w:tc>
        <w:tc>
          <w:tcPr>
            <w:tcW w:w="1410" w:type="dxa"/>
          </w:tcPr>
          <w:p w14:paraId="319FD559" w14:textId="77777777" w:rsidR="00CB7F0A" w:rsidRDefault="00000000">
            <w:r>
              <w:t>ROK 2027</w:t>
            </w:r>
          </w:p>
        </w:tc>
        <w:tc>
          <w:tcPr>
            <w:tcW w:w="1410" w:type="dxa"/>
          </w:tcPr>
          <w:p w14:paraId="5BC87599" w14:textId="77777777" w:rsidR="00CB7F0A" w:rsidRDefault="00000000">
            <w:r>
              <w:t>ROK 2028</w:t>
            </w:r>
          </w:p>
        </w:tc>
        <w:tc>
          <w:tcPr>
            <w:tcW w:w="1421" w:type="dxa"/>
          </w:tcPr>
          <w:p w14:paraId="34544640" w14:textId="77777777" w:rsidR="00CB7F0A" w:rsidRDefault="00000000">
            <w:r>
              <w:t>Razem wartość netto</w:t>
            </w:r>
          </w:p>
        </w:tc>
      </w:tr>
      <w:tr w:rsidR="00BF243F" w14:paraId="732D6835" w14:textId="77777777" w:rsidTr="00BF243F">
        <w:tc>
          <w:tcPr>
            <w:tcW w:w="1546" w:type="dxa"/>
          </w:tcPr>
          <w:p w14:paraId="4C1326D7" w14:textId="030AD341" w:rsidR="00BF243F" w:rsidRDefault="00BF243F" w:rsidP="00BF243F">
            <w:r>
              <w:t xml:space="preserve">Przegląd i konserwacja  </w:t>
            </w:r>
          </w:p>
        </w:tc>
        <w:tc>
          <w:tcPr>
            <w:tcW w:w="1433" w:type="dxa"/>
          </w:tcPr>
          <w:p w14:paraId="15C5EFD5" w14:textId="694C8ABF" w:rsidR="00BF243F" w:rsidRDefault="00BF243F" w:rsidP="00BF243F">
            <w:r>
              <w:t>Raz w roku</w:t>
            </w:r>
          </w:p>
        </w:tc>
        <w:tc>
          <w:tcPr>
            <w:tcW w:w="1410" w:type="dxa"/>
          </w:tcPr>
          <w:p w14:paraId="658E7D2B" w14:textId="0041BE14" w:rsidR="00BF243F" w:rsidRDefault="00BF243F" w:rsidP="00BF243F">
            <w:r>
              <w:t>1x</w:t>
            </w:r>
          </w:p>
        </w:tc>
        <w:tc>
          <w:tcPr>
            <w:tcW w:w="1410" w:type="dxa"/>
          </w:tcPr>
          <w:p w14:paraId="2664BCB4" w14:textId="0B175A89" w:rsidR="00BF243F" w:rsidRDefault="00BF243F" w:rsidP="00BF243F">
            <w:r>
              <w:t>1x</w:t>
            </w:r>
          </w:p>
        </w:tc>
        <w:tc>
          <w:tcPr>
            <w:tcW w:w="1410" w:type="dxa"/>
          </w:tcPr>
          <w:p w14:paraId="01A81651" w14:textId="6A3CE67E" w:rsidR="00BF243F" w:rsidRDefault="00BF243F" w:rsidP="00BF243F">
            <w:r>
              <w:t>1x</w:t>
            </w:r>
          </w:p>
        </w:tc>
        <w:tc>
          <w:tcPr>
            <w:tcW w:w="1421" w:type="dxa"/>
          </w:tcPr>
          <w:p w14:paraId="286CDB7F" w14:textId="21C72AD7" w:rsidR="00BF243F" w:rsidRDefault="00BF243F" w:rsidP="00BF243F"/>
        </w:tc>
      </w:tr>
      <w:tr w:rsidR="00BF243F" w14:paraId="44E82BFB" w14:textId="77777777" w:rsidTr="00BF243F">
        <w:tc>
          <w:tcPr>
            <w:tcW w:w="1546" w:type="dxa"/>
          </w:tcPr>
          <w:p w14:paraId="3003B320" w14:textId="6B8DD32E" w:rsidR="00BF243F" w:rsidRDefault="00BF243F" w:rsidP="00BF243F">
            <w:r>
              <w:t>materiały</w:t>
            </w:r>
          </w:p>
        </w:tc>
        <w:tc>
          <w:tcPr>
            <w:tcW w:w="5663" w:type="dxa"/>
            <w:gridSpan w:val="4"/>
          </w:tcPr>
          <w:p w14:paraId="48F82BD7" w14:textId="77777777" w:rsidR="00BF243F" w:rsidRDefault="00BF243F" w:rsidP="00BF243F"/>
        </w:tc>
        <w:tc>
          <w:tcPr>
            <w:tcW w:w="1421" w:type="dxa"/>
          </w:tcPr>
          <w:p w14:paraId="73B6BFC7" w14:textId="54DDB47B" w:rsidR="00BF243F" w:rsidRDefault="00BF243F" w:rsidP="00BF243F">
            <w:r>
              <w:t>1800,00</w:t>
            </w:r>
          </w:p>
        </w:tc>
      </w:tr>
    </w:tbl>
    <w:tbl>
      <w:tblPr>
        <w:tblStyle w:val="Jasnalistaakcent1"/>
        <w:tblW w:w="0" w:type="auto"/>
        <w:tblLook w:val="04A0" w:firstRow="1" w:lastRow="0" w:firstColumn="1" w:lastColumn="0" w:noHBand="0" w:noVBand="1"/>
      </w:tblPr>
      <w:tblGrid>
        <w:gridCol w:w="4310"/>
        <w:gridCol w:w="4310"/>
      </w:tblGrid>
      <w:tr w:rsidR="00BF243F" w14:paraId="7B1BBF9D" w14:textId="77777777" w:rsidTr="00BF24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0" w:type="dxa"/>
          </w:tcPr>
          <w:p w14:paraId="757DB239" w14:textId="77777777" w:rsidR="00BF243F" w:rsidRDefault="00BF243F" w:rsidP="004C20E6">
            <w:r>
              <w:t>Pozycja</w:t>
            </w:r>
          </w:p>
        </w:tc>
        <w:tc>
          <w:tcPr>
            <w:tcW w:w="4310" w:type="dxa"/>
          </w:tcPr>
          <w:p w14:paraId="722B1D9B" w14:textId="77777777" w:rsidR="00BF243F" w:rsidRDefault="00BF243F" w:rsidP="004C20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Wartość</w:t>
            </w:r>
          </w:p>
        </w:tc>
      </w:tr>
      <w:tr w:rsidR="00BF243F" w14:paraId="7A386473" w14:textId="77777777" w:rsidTr="00BF24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0" w:type="dxa"/>
          </w:tcPr>
          <w:p w14:paraId="7292D10F" w14:textId="77777777" w:rsidR="00BF243F" w:rsidRDefault="00BF243F" w:rsidP="004C20E6">
            <w:r>
              <w:t>Razem wszystko netto</w:t>
            </w:r>
          </w:p>
        </w:tc>
        <w:tc>
          <w:tcPr>
            <w:tcW w:w="4310" w:type="dxa"/>
          </w:tcPr>
          <w:p w14:paraId="056B235D" w14:textId="7C3748C1" w:rsidR="00BF243F" w:rsidRDefault="00BF243F" w:rsidP="004C2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F243F" w14:paraId="0994B23B" w14:textId="77777777" w:rsidTr="00BF2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0" w:type="dxa"/>
          </w:tcPr>
          <w:p w14:paraId="60727C6C" w14:textId="77777777" w:rsidR="00BF243F" w:rsidRDefault="00BF243F" w:rsidP="004C20E6">
            <w:r>
              <w:t>Podatek Vat 8%</w:t>
            </w:r>
          </w:p>
        </w:tc>
        <w:tc>
          <w:tcPr>
            <w:tcW w:w="4310" w:type="dxa"/>
          </w:tcPr>
          <w:p w14:paraId="231C23C3" w14:textId="77777777" w:rsidR="00BF243F" w:rsidRDefault="00BF243F" w:rsidP="004C2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F243F" w14:paraId="1DC10C89" w14:textId="77777777" w:rsidTr="00BF24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0" w:type="dxa"/>
          </w:tcPr>
          <w:p w14:paraId="2886325D" w14:textId="77777777" w:rsidR="00BF243F" w:rsidRDefault="00BF243F" w:rsidP="004C20E6">
            <w:r>
              <w:t>Razem wszystko brutto</w:t>
            </w:r>
          </w:p>
        </w:tc>
        <w:tc>
          <w:tcPr>
            <w:tcW w:w="4310" w:type="dxa"/>
          </w:tcPr>
          <w:p w14:paraId="3F46E4B7" w14:textId="77777777" w:rsidR="00BF243F" w:rsidRDefault="00BF243F" w:rsidP="004C2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9EC0B3C" w14:textId="77777777" w:rsidR="00CB7F0A" w:rsidRDefault="00CB7F0A"/>
    <w:p w14:paraId="01BE9364" w14:textId="77777777" w:rsidR="00157C6C" w:rsidRPr="00157C6C" w:rsidRDefault="00157C6C" w:rsidP="00157C6C">
      <w:pPr>
        <w:rPr>
          <w:lang w:val="pl-PL"/>
        </w:rPr>
      </w:pPr>
      <w:r w:rsidRPr="00157C6C">
        <w:rPr>
          <w:lang w:val="pl-PL"/>
        </w:rPr>
        <w:t>Data………………….</w:t>
      </w:r>
    </w:p>
    <w:p w14:paraId="07292545" w14:textId="77777777" w:rsidR="00157C6C" w:rsidRPr="00157C6C" w:rsidRDefault="00157C6C" w:rsidP="00157C6C">
      <w:pPr>
        <w:rPr>
          <w:lang w:val="pl-PL"/>
        </w:rPr>
      </w:pPr>
    </w:p>
    <w:p w14:paraId="5087758D" w14:textId="77777777" w:rsidR="00157C6C" w:rsidRPr="00157C6C" w:rsidRDefault="00157C6C" w:rsidP="00157C6C">
      <w:pPr>
        <w:rPr>
          <w:lang w:val="pl-PL"/>
        </w:rPr>
      </w:pPr>
      <w:r w:rsidRPr="00157C6C">
        <w:rPr>
          <w:lang w:val="pl-PL"/>
        </w:rPr>
        <w:t xml:space="preserve">                                         …………………………………………….……………………</w:t>
      </w:r>
    </w:p>
    <w:p w14:paraId="77B57681" w14:textId="70B53CD9" w:rsidR="00157C6C" w:rsidRPr="00157C6C" w:rsidRDefault="00157C6C" w:rsidP="00157C6C">
      <w:pPr>
        <w:rPr>
          <w:i/>
          <w:lang w:val="pl-PL"/>
        </w:rPr>
      </w:pPr>
      <w:r>
        <w:rPr>
          <w:i/>
          <w:lang w:val="pl-PL"/>
        </w:rPr>
        <w:t xml:space="preserve">                                                                          </w:t>
      </w:r>
      <w:r w:rsidRPr="00157C6C">
        <w:rPr>
          <w:i/>
          <w:lang w:val="pl-PL"/>
        </w:rPr>
        <w:t>(podpis Wykonawca/</w:t>
      </w:r>
      <w:r w:rsidR="005F7D66" w:rsidRPr="00157C6C">
        <w:rPr>
          <w:i/>
          <w:lang w:val="pl-PL"/>
        </w:rPr>
        <w:t>Pełnomocnik</w:t>
      </w:r>
      <w:r w:rsidRPr="00157C6C">
        <w:rPr>
          <w:i/>
          <w:lang w:val="pl-PL"/>
        </w:rPr>
        <w:t>)</w:t>
      </w:r>
    </w:p>
    <w:p w14:paraId="0790310C" w14:textId="77777777" w:rsidR="00157C6C" w:rsidRPr="00157C6C" w:rsidRDefault="00157C6C" w:rsidP="00157C6C">
      <w:pPr>
        <w:rPr>
          <w:lang w:val="pl-PL"/>
        </w:rPr>
      </w:pPr>
    </w:p>
    <w:p w14:paraId="4D190C8E" w14:textId="77777777" w:rsidR="00CB7F0A" w:rsidRDefault="00CB7F0A"/>
    <w:sectPr w:rsidR="00CB7F0A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24537117">
    <w:abstractNumId w:val="8"/>
  </w:num>
  <w:num w:numId="2" w16cid:durableId="121850576">
    <w:abstractNumId w:val="6"/>
  </w:num>
  <w:num w:numId="3" w16cid:durableId="1574857495">
    <w:abstractNumId w:val="5"/>
  </w:num>
  <w:num w:numId="4" w16cid:durableId="1167672233">
    <w:abstractNumId w:val="4"/>
  </w:num>
  <w:num w:numId="5" w16cid:durableId="940186855">
    <w:abstractNumId w:val="7"/>
  </w:num>
  <w:num w:numId="6" w16cid:durableId="562831876">
    <w:abstractNumId w:val="3"/>
  </w:num>
  <w:num w:numId="7" w16cid:durableId="737023261">
    <w:abstractNumId w:val="2"/>
  </w:num>
  <w:num w:numId="8" w16cid:durableId="89668574">
    <w:abstractNumId w:val="1"/>
  </w:num>
  <w:num w:numId="9" w16cid:durableId="565380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57C6C"/>
    <w:rsid w:val="00190AA1"/>
    <w:rsid w:val="00213870"/>
    <w:rsid w:val="0029639D"/>
    <w:rsid w:val="002C41F5"/>
    <w:rsid w:val="00326F90"/>
    <w:rsid w:val="003B241F"/>
    <w:rsid w:val="00404E6B"/>
    <w:rsid w:val="004A5F70"/>
    <w:rsid w:val="005466F5"/>
    <w:rsid w:val="005F7D66"/>
    <w:rsid w:val="007721E7"/>
    <w:rsid w:val="009A4AAB"/>
    <w:rsid w:val="00AA1D8D"/>
    <w:rsid w:val="00B47730"/>
    <w:rsid w:val="00BF243F"/>
    <w:rsid w:val="00CB0664"/>
    <w:rsid w:val="00CB7F0A"/>
    <w:rsid w:val="00F57809"/>
    <w:rsid w:val="00FB4C3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0ADD9F"/>
  <w14:defaultImageDpi w14:val="300"/>
  <w15:docId w15:val="{29B17FF1-2ACC-41F3-9B9B-5FE70416D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Grzeszczuk Anna</cp:lastModifiedBy>
  <cp:revision>2</cp:revision>
  <dcterms:created xsi:type="dcterms:W3CDTF">2025-12-18T07:00:00Z</dcterms:created>
  <dcterms:modified xsi:type="dcterms:W3CDTF">2025-12-18T07:00:00Z</dcterms:modified>
  <cp:category/>
</cp:coreProperties>
</file>